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71089356" name="84eafad0-8f16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1509440" name="84eafad0-8f16-11f0-b9c0-594830fc04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92698864" name="16711730-8f19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7170546" name="16711730-8f19-11f0-b9c0-594830fc04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Dach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52549277" name="b0cf5ee0-8f19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7515569" name="b0cf5ee0-8f19-11f0-b9c0-594830fc04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Scheune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35216810" name="cbe1f430-8f1a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9993455" name="cbe1f430-8f1a-11f0-b9c0-594830fc04e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Werkstatt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26175653" name="4f1a0680-8f1b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6528452" name="4f1a0680-8f1b-11f0-b9c0-594830fc04e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Werkstatt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16056810" name="5f4df980-8f1b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8348898" name="5f4df980-8f1b-11f0-b9c0-594830fc04e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Garage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70612609" name="30a5bdb0-8f1c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1800425" name="30a5bdb0-8f1c-11f0-b9c0-594830fc04e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Garage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06093110" name="b13fa580-8f1c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2204149" name="b13fa580-8f1c-11f0-b9c0-594830fc04e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Scheune Golfstrasse 6, 9246 Niederbüren</w:t>
          </w:r>
        </w:p>
        <w:p>
          <w:pPr>
            <w:spacing w:before="0" w:after="0"/>
          </w:pPr>
          <w:r>
            <w:t>482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